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1135F" w14:textId="77777777" w:rsidR="00165E86" w:rsidRDefault="00165E86" w:rsidP="00FB0E38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</w:p>
    <w:p w14:paraId="251DB402" w14:textId="77777777" w:rsidR="00405A01" w:rsidRPr="0033381F" w:rsidRDefault="00405A01" w:rsidP="000C7B06">
      <w:pPr>
        <w:shd w:val="clear" w:color="auto" w:fill="FFFFFF"/>
        <w:jc w:val="center"/>
        <w:rPr>
          <w:highlight w:val="yellow"/>
          <w:lang w:eastAsia="ar-SA"/>
        </w:rPr>
      </w:pPr>
      <w:r>
        <w:rPr>
          <w:noProof/>
          <w:highlight w:val="yellow"/>
          <w:lang w:eastAsia="ar-SA"/>
        </w:rPr>
        <w:drawing>
          <wp:inline distT="0" distB="0" distL="0" distR="0" wp14:anchorId="7EFA393D" wp14:editId="6072D3E4">
            <wp:extent cx="6101080" cy="862012"/>
            <wp:effectExtent l="0" t="0" r="0" b="0"/>
            <wp:docPr id="15417586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189" cy="889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F77D5" w14:textId="77777777" w:rsidR="00405A01" w:rsidRPr="00405A01" w:rsidRDefault="00405A01" w:rsidP="00405A01">
      <w:pPr>
        <w:ind w:left="-426" w:right="-143"/>
        <w:jc w:val="center"/>
        <w:rPr>
          <w:lang w:val="pl-PL"/>
        </w:rPr>
      </w:pPr>
      <w:bookmarkStart w:id="0" w:name="_Hlk161049155"/>
      <w:r w:rsidRPr="00405A01">
        <w:rPr>
          <w:lang w:val="pl-PL"/>
        </w:rPr>
        <w:t>Projekt „Wygrana Rodzina w Gminie Andrespol” w ramach programu Fundusze Europejskie dla Rozwoju Społecznego 2021-2027 współfinansowanego ze środków Europejskiego Funduszu Społecznego Plus</w:t>
      </w:r>
    </w:p>
    <w:bookmarkEnd w:id="0"/>
    <w:p w14:paraId="3DF51A2E" w14:textId="77777777" w:rsidR="00405A01" w:rsidRPr="007E00E3" w:rsidRDefault="00405A01" w:rsidP="00405A01">
      <w:pPr>
        <w:shd w:val="clear" w:color="auto" w:fill="FFFFFF"/>
        <w:jc w:val="center"/>
        <w:rPr>
          <w:rFonts w:ascii="Calibri" w:hAnsi="Calibri"/>
          <w:b/>
          <w:caps/>
          <w:kern w:val="24"/>
          <w:lang w:val="pl-PL" w:eastAsia="ar-SA"/>
        </w:rPr>
      </w:pPr>
      <w:r w:rsidRPr="007E00E3">
        <w:rPr>
          <w:lang w:val="pl-PL"/>
        </w:rPr>
        <w:t>FERS.05.01-IŻ.00-0049/24</w:t>
      </w:r>
    </w:p>
    <w:p w14:paraId="57129DCF" w14:textId="77777777" w:rsidR="00165E86" w:rsidRDefault="00165E86" w:rsidP="00FB0E38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</w:p>
    <w:p w14:paraId="003CE45F" w14:textId="6A73BD44" w:rsidR="0078330E" w:rsidRPr="004D4DA2" w:rsidRDefault="00E36944" w:rsidP="00FB0E38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-4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Załącznik </w:t>
      </w:r>
      <w:r w:rsidRPr="00A747BE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nr </w:t>
      </w:r>
      <w:r w:rsidR="000C7B06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7</w:t>
      </w:r>
      <w:r w:rsidR="00D6490E" w:rsidRPr="00A747BE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 </w:t>
      </w:r>
      <w:r w:rsidR="0073544E" w:rsidRPr="00A747BE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do SWZ</w:t>
      </w:r>
      <w:r w:rsidR="0073544E" w:rsidRPr="00A747BE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</w:t>
      </w:r>
      <w:r w:rsidRPr="00A747BE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– </w:t>
      </w:r>
      <w:r w:rsidRPr="00A747BE">
        <w:rPr>
          <w:rFonts w:ascii="Verdana" w:eastAsia="Times New Roman" w:hAnsi="Verdana" w:cs="Calibri"/>
          <w:b/>
          <w:color w:val="auto"/>
          <w:spacing w:val="-4"/>
          <w:sz w:val="22"/>
          <w:szCs w:val="22"/>
          <w:lang w:val="pl-PL"/>
        </w:rPr>
        <w:t xml:space="preserve">Wykaz </w:t>
      </w:r>
      <w:r w:rsidR="00A747BE" w:rsidRPr="00A747BE">
        <w:rPr>
          <w:rFonts w:ascii="Verdana" w:eastAsia="Times New Roman" w:hAnsi="Verdana" w:cs="Calibri"/>
          <w:b/>
          <w:color w:val="auto"/>
          <w:spacing w:val="-4"/>
          <w:sz w:val="22"/>
          <w:szCs w:val="22"/>
          <w:lang w:val="pl-PL"/>
        </w:rPr>
        <w:t>usług</w:t>
      </w:r>
    </w:p>
    <w:p w14:paraId="3B11BFA4" w14:textId="77777777" w:rsidR="00383869" w:rsidRPr="004D4DA2" w:rsidRDefault="00383869" w:rsidP="00B37206">
      <w:pPr>
        <w:shd w:val="clear" w:color="auto" w:fill="FFFFFF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32F1DA16" w14:textId="77777777" w:rsidR="001B7C16" w:rsidRPr="004D4DA2" w:rsidRDefault="001B7C16" w:rsidP="00E36944">
      <w:pPr>
        <w:shd w:val="clear" w:color="auto" w:fill="FFFFFF"/>
        <w:tabs>
          <w:tab w:val="left" w:pos="-736"/>
        </w:tabs>
        <w:ind w:left="540" w:hanging="540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03484840" w14:textId="77777777" w:rsidR="00026B06" w:rsidRPr="00026B06" w:rsidRDefault="00026B06" w:rsidP="00F4765B">
      <w:pPr>
        <w:ind w:left="12474" w:hanging="3402"/>
        <w:rPr>
          <w:rFonts w:ascii="Verdana" w:hAnsi="Verdana" w:cs="Times New Roman"/>
          <w:b/>
          <w:lang w:val="pl-PL"/>
        </w:rPr>
      </w:pPr>
      <w:r w:rsidRPr="00026B06">
        <w:rPr>
          <w:rFonts w:ascii="Verdana" w:hAnsi="Verdana" w:cs="Times New Roman"/>
          <w:b/>
          <w:lang w:val="pl-PL"/>
        </w:rPr>
        <w:t>Zamawiający:</w:t>
      </w:r>
    </w:p>
    <w:p w14:paraId="2178CDE1" w14:textId="77777777" w:rsidR="00405A01" w:rsidRPr="00405A01" w:rsidRDefault="00405A01" w:rsidP="00405A01">
      <w:pPr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9072"/>
        <w:rPr>
          <w:rFonts w:ascii="Verdana" w:hAnsi="Verdana" w:cs="Arial"/>
          <w:bCs/>
          <w:lang w:val="pl-PL"/>
        </w:rPr>
      </w:pPr>
      <w:r w:rsidRPr="00405A01">
        <w:rPr>
          <w:rFonts w:ascii="Verdana" w:hAnsi="Verdana" w:cs="Arial"/>
          <w:bCs/>
          <w:lang w:val="pl-PL"/>
        </w:rPr>
        <w:t xml:space="preserve">Gmina Andrespol </w:t>
      </w:r>
    </w:p>
    <w:p w14:paraId="327EEF14" w14:textId="77777777" w:rsidR="00405A01" w:rsidRPr="00405A01" w:rsidRDefault="00405A01" w:rsidP="00405A01">
      <w:pPr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9072"/>
        <w:rPr>
          <w:rFonts w:ascii="Verdana" w:hAnsi="Verdana" w:cs="Arial"/>
          <w:bCs/>
          <w:lang w:val="pl-PL"/>
        </w:rPr>
      </w:pPr>
      <w:r w:rsidRPr="00405A01">
        <w:rPr>
          <w:rFonts w:ascii="Verdana" w:hAnsi="Verdana" w:cs="Arial"/>
          <w:bCs/>
          <w:lang w:val="pl-PL"/>
        </w:rPr>
        <w:t>- Ośrodek Pomocy Społecznej w Andrespolu</w:t>
      </w:r>
    </w:p>
    <w:p w14:paraId="4AA6B0E6" w14:textId="77777777" w:rsidR="00405A01" w:rsidRPr="00405A01" w:rsidRDefault="00405A01" w:rsidP="00405A01">
      <w:pPr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9072"/>
        <w:rPr>
          <w:rFonts w:ascii="Verdana" w:hAnsi="Verdana" w:cs="Arial"/>
          <w:bCs/>
          <w:lang w:val="pl-PL"/>
        </w:rPr>
      </w:pPr>
      <w:r w:rsidRPr="00405A01">
        <w:rPr>
          <w:rFonts w:ascii="Verdana" w:hAnsi="Verdana" w:cs="Arial"/>
          <w:bCs/>
          <w:lang w:val="pl-PL"/>
        </w:rPr>
        <w:t>ul. Rokicińska 125</w:t>
      </w:r>
    </w:p>
    <w:p w14:paraId="679DD620" w14:textId="77DD5133" w:rsidR="00026B06" w:rsidRPr="00405A01" w:rsidRDefault="00405A01" w:rsidP="00405A01">
      <w:pPr>
        <w:ind w:left="9072"/>
        <w:rPr>
          <w:rFonts w:ascii="Verdana" w:hAnsi="Verdana" w:cs="Times New Roman"/>
          <w:lang w:val="pl-PL"/>
        </w:rPr>
      </w:pPr>
      <w:r w:rsidRPr="00405A01">
        <w:rPr>
          <w:rFonts w:ascii="Verdana" w:hAnsi="Verdana" w:cs="Arial"/>
          <w:bCs/>
          <w:lang w:val="pl-PL"/>
        </w:rPr>
        <w:t>95-020 Andrespol</w:t>
      </w:r>
    </w:p>
    <w:p w14:paraId="2D2C6FE7" w14:textId="77777777" w:rsidR="00026B06" w:rsidRPr="00026B06" w:rsidRDefault="00026B06" w:rsidP="00026B06">
      <w:pPr>
        <w:ind w:firstLine="4820"/>
        <w:rPr>
          <w:rFonts w:ascii="Verdana" w:hAnsi="Verdana" w:cs="Times New Roman"/>
          <w:lang w:val="pl-PL"/>
        </w:rPr>
      </w:pPr>
    </w:p>
    <w:p w14:paraId="1CCDC870" w14:textId="77777777" w:rsidR="00E36944" w:rsidRPr="004D4DA2" w:rsidRDefault="00E36944" w:rsidP="00E36944">
      <w:pPr>
        <w:shd w:val="clear" w:color="auto" w:fill="FFFFFF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1D8F2A29" w14:textId="77777777" w:rsidR="001D0F62" w:rsidRPr="004D4DA2" w:rsidRDefault="001D0F62" w:rsidP="004E0639"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Dz</w:t>
      </w:r>
      <w:r w:rsidR="004E0639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iałając w imieniu Wykonawcy(ów)</w:t>
      </w:r>
    </w:p>
    <w:tbl>
      <w:tblPr>
        <w:tblW w:w="13737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08"/>
        <w:gridCol w:w="7229"/>
      </w:tblGrid>
      <w:tr w:rsidR="001D0F62" w:rsidRPr="004D4DA2" w14:paraId="76410881" w14:textId="77777777" w:rsidTr="00846505">
        <w:trPr>
          <w:trHeight w:val="651"/>
        </w:trPr>
        <w:tc>
          <w:tcPr>
            <w:tcW w:w="6508" w:type="dxa"/>
          </w:tcPr>
          <w:p w14:paraId="18512696" w14:textId="77777777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Nazwa Wykonawcy (Wykonawców)</w:t>
            </w:r>
          </w:p>
        </w:tc>
        <w:tc>
          <w:tcPr>
            <w:tcW w:w="7229" w:type="dxa"/>
          </w:tcPr>
          <w:p w14:paraId="7C420B1A" w14:textId="77777777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 w14:paraId="0CB0D0A5" w14:textId="77777777" w:rsidR="001D0F62" w:rsidRPr="004D4DA2" w:rsidRDefault="001D0F62" w:rsidP="001D0F62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1D0F62" w:rsidRPr="004D4DA2" w14:paraId="36C2E471" w14:textId="77777777" w:rsidTr="00846505">
        <w:trPr>
          <w:trHeight w:val="656"/>
        </w:trPr>
        <w:tc>
          <w:tcPr>
            <w:tcW w:w="6508" w:type="dxa"/>
          </w:tcPr>
          <w:p w14:paraId="37F03067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7229" w:type="dxa"/>
          </w:tcPr>
          <w:p w14:paraId="147DBCDB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6DC29672" w14:textId="77777777" w:rsidR="00F4765B" w:rsidRDefault="00F4765B" w:rsidP="00846505">
      <w:pPr>
        <w:keepLines/>
        <w:tabs>
          <w:tab w:val="left" w:pos="-426"/>
          <w:tab w:val="left" w:pos="3045"/>
        </w:tabs>
        <w:ind w:right="-143"/>
        <w:rPr>
          <w:rFonts w:ascii="Verdana" w:hAnsi="Verdana"/>
          <w:lang w:val="pl-PL"/>
        </w:rPr>
      </w:pPr>
    </w:p>
    <w:p w14:paraId="27EA7D4B" w14:textId="10CB462C" w:rsidR="00942606" w:rsidRPr="00F4765B" w:rsidRDefault="00942606" w:rsidP="009B386F">
      <w:pPr>
        <w:keepLines/>
        <w:tabs>
          <w:tab w:val="left" w:pos="-426"/>
          <w:tab w:val="left" w:pos="3045"/>
        </w:tabs>
        <w:ind w:right="-143"/>
        <w:jc w:val="both"/>
        <w:rPr>
          <w:rFonts w:ascii="Verdana" w:hAnsi="Verdana"/>
          <w:lang w:val="pl-PL"/>
        </w:rPr>
      </w:pPr>
      <w:r w:rsidRPr="00F4765B">
        <w:rPr>
          <w:rFonts w:ascii="Verdana" w:hAnsi="Verdana"/>
          <w:lang w:val="pl-PL"/>
        </w:rPr>
        <w:t xml:space="preserve">Przystępując do postępowania o udzielenie zamówienia publicznego realizowanego w trybie podstawowym bez przeprowadzenia negocjacji </w:t>
      </w:r>
      <w:r w:rsidRPr="00F4765B">
        <w:rPr>
          <w:rFonts w:ascii="Verdana" w:hAnsi="Verdana" w:cs="Arial"/>
          <w:lang w:val="pl-PL"/>
        </w:rPr>
        <w:t xml:space="preserve">pn. </w:t>
      </w:r>
      <w:r w:rsidR="00405A01" w:rsidRPr="00405A01">
        <w:rPr>
          <w:rFonts w:ascii="Verdana" w:hAnsi="Verdana" w:cs="Calibri"/>
          <w:b/>
          <w:sz w:val="22"/>
          <w:szCs w:val="22"/>
          <w:lang w:val="pl-PL"/>
        </w:rPr>
        <w:t>Pełnienie funkcji koordynatora merytorycznego projektu pn.: „Wygrana Rodzina w Gminie Andrespol” w ramach programu Fundusze Europejskie dla Rozwoju Społecznego 2021-2027 współfinansowanego ze środków Europejskiego Funduszu Społecznego Plus</w:t>
      </w:r>
      <w:r w:rsidRPr="00F4765B">
        <w:rPr>
          <w:rFonts w:ascii="Verdana" w:hAnsi="Verdana" w:cs="Arial"/>
          <w:b/>
          <w:lang w:val="pl-PL"/>
        </w:rPr>
        <w:t xml:space="preserve">, </w:t>
      </w:r>
      <w:r w:rsidRPr="00F4765B">
        <w:rPr>
          <w:rFonts w:ascii="Verdana" w:hAnsi="Verdana"/>
          <w:lang w:val="pl-PL"/>
        </w:rPr>
        <w:t xml:space="preserve">oświadczam (oświadczamy), że w celu oceny spełniania warunku udziału w postępowaniu wykazuję/emy następujące </w:t>
      </w:r>
      <w:r w:rsidR="0027720C" w:rsidRPr="00F4765B">
        <w:rPr>
          <w:rFonts w:ascii="Verdana" w:hAnsi="Verdana"/>
          <w:lang w:val="pl-PL"/>
        </w:rPr>
        <w:t>zamówienia</w:t>
      </w:r>
      <w:r w:rsidRPr="00F4765B">
        <w:rPr>
          <w:rFonts w:ascii="Verdana" w:hAnsi="Verdana"/>
          <w:lang w:val="pl-PL"/>
        </w:rPr>
        <w:t xml:space="preserve">: </w:t>
      </w:r>
    </w:p>
    <w:p w14:paraId="69D57A9D" w14:textId="77777777" w:rsidR="00942606" w:rsidRPr="00942606" w:rsidRDefault="00942606" w:rsidP="00942606">
      <w:pPr>
        <w:keepLines/>
        <w:tabs>
          <w:tab w:val="left" w:pos="-426"/>
          <w:tab w:val="left" w:pos="3045"/>
        </w:tabs>
        <w:ind w:left="-120" w:right="-143"/>
        <w:rPr>
          <w:sz w:val="22"/>
          <w:szCs w:val="22"/>
          <w:lang w:val="pl-PL"/>
        </w:rPr>
      </w:pPr>
    </w:p>
    <w:tbl>
      <w:tblPr>
        <w:tblW w:w="1392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664"/>
        <w:gridCol w:w="3686"/>
        <w:gridCol w:w="2551"/>
        <w:gridCol w:w="1985"/>
        <w:gridCol w:w="1559"/>
      </w:tblGrid>
      <w:tr w:rsidR="007E00E3" w:rsidRPr="007E00E3" w14:paraId="13E5ADA6" w14:textId="77777777" w:rsidTr="007E00E3">
        <w:trPr>
          <w:trHeight w:val="120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CDC71B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747BE">
              <w:rPr>
                <w:rFonts w:ascii="Verdana" w:hAnsi="Verdana" w:cs="Arial"/>
                <w:sz w:val="22"/>
                <w:szCs w:val="22"/>
              </w:rPr>
              <w:lastRenderedPageBreak/>
              <w:t>Lp.</w:t>
            </w:r>
          </w:p>
        </w:tc>
        <w:tc>
          <w:tcPr>
            <w:tcW w:w="3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5C2A22" w14:textId="1EE43822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>
              <w:rPr>
                <w:rFonts w:ascii="Verdana" w:hAnsi="Verdana" w:cs="Arial"/>
                <w:sz w:val="22"/>
                <w:szCs w:val="22"/>
                <w:lang w:val="pl-PL"/>
              </w:rPr>
              <w:t xml:space="preserve">Podmiot, na rzecz którego wykonane zostało zamówienie (projekt) </w:t>
            </w:r>
          </w:p>
          <w:p w14:paraId="5CC90D3A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>
              <w:rPr>
                <w:rFonts w:ascii="Verdana" w:hAnsi="Verdana" w:cs="Arial"/>
                <w:sz w:val="22"/>
                <w:szCs w:val="22"/>
                <w:lang w:val="pl-PL"/>
              </w:rPr>
              <w:t xml:space="preserve"> </w:t>
            </w:r>
            <w:r w:rsidRPr="00A747BE">
              <w:rPr>
                <w:rFonts w:ascii="Verdana" w:hAnsi="Verdana" w:cs="Arial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D50B9" w14:textId="77777777" w:rsidR="007E00E3" w:rsidRDefault="007E00E3" w:rsidP="000E1B09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74419F1E" w14:textId="5316935E" w:rsidR="007E00E3" w:rsidRPr="00A747BE" w:rsidRDefault="007E00E3" w:rsidP="000E1B09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>
              <w:rPr>
                <w:rFonts w:ascii="Verdana" w:hAnsi="Verdana" w:cs="Arial"/>
                <w:sz w:val="22"/>
                <w:szCs w:val="22"/>
                <w:lang w:val="pl-PL"/>
              </w:rPr>
              <w:t>Nazwa i zakres projektu (pozwalający na stwierdzenie czy został spełniony warunek opisany w Dziale XV ust. 1 pkt. 4 lit. 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328095" w14:textId="09130D9D" w:rsidR="007E00E3" w:rsidRDefault="001B131F" w:rsidP="000E1B09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A747BE">
              <w:rPr>
                <w:rFonts w:ascii="Verdana" w:hAnsi="Verdana" w:cs="Arial"/>
                <w:sz w:val="22"/>
                <w:szCs w:val="22"/>
                <w:lang w:val="pl-PL"/>
              </w:rPr>
              <w:t>Wartość brutto</w:t>
            </w:r>
            <w:r w:rsidR="007E00E3" w:rsidRPr="00A747BE">
              <w:rPr>
                <w:rFonts w:ascii="Verdana" w:hAnsi="Verdana" w:cs="Arial"/>
                <w:sz w:val="22"/>
                <w:szCs w:val="22"/>
                <w:lang w:val="pl-PL"/>
              </w:rPr>
              <w:t xml:space="preserve"> </w:t>
            </w:r>
            <w:r w:rsidR="007E00E3">
              <w:rPr>
                <w:rFonts w:ascii="Verdana" w:hAnsi="Verdana" w:cs="Arial"/>
                <w:sz w:val="22"/>
                <w:szCs w:val="22"/>
                <w:lang w:val="pl-PL"/>
              </w:rPr>
              <w:t>projektu</w:t>
            </w:r>
          </w:p>
          <w:p w14:paraId="757BBE4D" w14:textId="77777777" w:rsidR="007E00E3" w:rsidRPr="00A747BE" w:rsidRDefault="007E00E3" w:rsidP="000E1B09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A747BE">
              <w:rPr>
                <w:rFonts w:ascii="Verdana" w:hAnsi="Verdana" w:cs="Arial"/>
                <w:sz w:val="22"/>
                <w:szCs w:val="22"/>
                <w:lang w:val="pl-PL"/>
              </w:rPr>
              <w:t>w PLN</w:t>
            </w:r>
          </w:p>
          <w:p w14:paraId="27407893" w14:textId="77777777" w:rsidR="007E00E3" w:rsidRPr="00A747BE" w:rsidRDefault="007E00E3">
            <w:pPr>
              <w:keepLines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16EA" w14:textId="77777777" w:rsidR="007E00E3" w:rsidRDefault="007E00E3" w:rsidP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7B0B1C77" w14:textId="0F571BEA" w:rsidR="007E00E3" w:rsidRDefault="007E00E3" w:rsidP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>
              <w:rPr>
                <w:rFonts w:ascii="Verdana" w:hAnsi="Verdana" w:cs="Arial"/>
                <w:sz w:val="22"/>
                <w:szCs w:val="22"/>
                <w:lang w:val="pl-PL"/>
              </w:rPr>
              <w:t>Okres realizacji projektu</w:t>
            </w:r>
          </w:p>
          <w:p w14:paraId="6F5E68C1" w14:textId="744FFEA8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</w:tr>
      <w:tr w:rsidR="007E00E3" w:rsidRPr="00A747BE" w14:paraId="6F6E7F04" w14:textId="77777777" w:rsidTr="007E00E3">
        <w:trPr>
          <w:trHeight w:val="1200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84C1" w14:textId="77777777" w:rsidR="007E00E3" w:rsidRPr="007E00E3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3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DCF1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FB11" w14:textId="77777777" w:rsidR="007E00E3" w:rsidRPr="000E1B09" w:rsidRDefault="007E00E3" w:rsidP="000E1B09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9FD6" w14:textId="77777777" w:rsidR="007E00E3" w:rsidRDefault="007E00E3" w:rsidP="000E1B09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CCA1" w14:textId="77777777" w:rsidR="007E00E3" w:rsidRPr="0027720C" w:rsidRDefault="007E00E3">
            <w:pPr>
              <w:keepLines/>
              <w:jc w:val="center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27720C">
              <w:rPr>
                <w:rFonts w:ascii="Verdana" w:hAnsi="Verdana" w:cs="Arial"/>
                <w:sz w:val="18"/>
                <w:szCs w:val="18"/>
                <w:lang w:val="pl-PL"/>
              </w:rPr>
              <w:t xml:space="preserve">Rozpoczęcia (miesiąc/rok)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07F0" w14:textId="77777777" w:rsidR="007E00E3" w:rsidRPr="0027720C" w:rsidRDefault="007E00E3">
            <w:pPr>
              <w:keepLines/>
              <w:jc w:val="center"/>
              <w:rPr>
                <w:rFonts w:ascii="Verdana" w:hAnsi="Verdana" w:cs="Arial"/>
                <w:sz w:val="18"/>
                <w:szCs w:val="18"/>
                <w:lang w:val="pl-PL"/>
              </w:rPr>
            </w:pPr>
            <w:r w:rsidRPr="0027720C">
              <w:rPr>
                <w:rFonts w:ascii="Verdana" w:hAnsi="Verdana" w:cs="Arial"/>
                <w:sz w:val="18"/>
                <w:szCs w:val="18"/>
                <w:lang w:val="pl-PL"/>
              </w:rPr>
              <w:t>Zakończenia (miesiąc/rok)</w:t>
            </w:r>
          </w:p>
        </w:tc>
      </w:tr>
      <w:tr w:rsidR="007E00E3" w:rsidRPr="00A747BE" w14:paraId="6C959F5A" w14:textId="77777777" w:rsidTr="007E00E3">
        <w:trPr>
          <w:trHeight w:val="14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ADF7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441DE420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A747BE">
              <w:rPr>
                <w:rFonts w:ascii="Verdana" w:hAnsi="Verdana" w:cs="Arial"/>
                <w:sz w:val="22"/>
                <w:szCs w:val="22"/>
              </w:rPr>
              <w:t>1</w:t>
            </w:r>
          </w:p>
          <w:p w14:paraId="49C58228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391F0CE7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773EC19F" w14:textId="77777777" w:rsidR="007E00E3" w:rsidRPr="00A747BE" w:rsidRDefault="007E00E3">
            <w:pPr>
              <w:keepLines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EA72" w14:textId="77777777" w:rsidR="007E00E3" w:rsidRPr="00A747BE" w:rsidRDefault="007E00E3">
            <w:pPr>
              <w:keepLines/>
              <w:spacing w:before="100" w:beforeAutospacing="1"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61ACF0A7" w14:textId="77777777" w:rsidR="007E00E3" w:rsidRPr="00A747BE" w:rsidRDefault="007E00E3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>
              <w:rPr>
                <w:rFonts w:ascii="Verdana" w:hAnsi="Verdana" w:cs="Arial"/>
                <w:sz w:val="22"/>
                <w:szCs w:val="22"/>
                <w:lang w:val="pl-PL"/>
              </w:rPr>
              <w:t xml:space="preserve"> </w:t>
            </w:r>
          </w:p>
          <w:p w14:paraId="42991D52" w14:textId="77777777" w:rsidR="007E00E3" w:rsidRPr="00A747BE" w:rsidRDefault="007E00E3">
            <w:pPr>
              <w:keepLines/>
              <w:spacing w:line="360" w:lineRule="auto"/>
              <w:rPr>
                <w:rFonts w:ascii="Verdana" w:hAnsi="Verdana" w:cs="Arial"/>
                <w:sz w:val="22"/>
                <w:szCs w:val="22"/>
              </w:rPr>
            </w:pPr>
          </w:p>
          <w:p w14:paraId="0706A6CA" w14:textId="77777777" w:rsidR="007E00E3" w:rsidRPr="00A747BE" w:rsidRDefault="007E00E3">
            <w:pPr>
              <w:keepLines/>
              <w:ind w:left="-68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3840" w14:textId="77777777" w:rsidR="007E00E3" w:rsidRPr="00A747BE" w:rsidRDefault="007E00E3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F2EF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665D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</w:tr>
      <w:tr w:rsidR="007E00E3" w:rsidRPr="00A747BE" w14:paraId="7F64FE08" w14:textId="77777777" w:rsidTr="007E00E3">
        <w:trPr>
          <w:trHeight w:val="14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27EC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A747BE">
              <w:rPr>
                <w:rFonts w:ascii="Verdana" w:hAnsi="Verdana" w:cs="Arial"/>
                <w:sz w:val="22"/>
                <w:szCs w:val="22"/>
                <w:lang w:val="pl-PL"/>
              </w:rPr>
              <w:t>2.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55B0" w14:textId="77777777" w:rsidR="007E00E3" w:rsidRPr="00A747BE" w:rsidRDefault="007E00E3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>
              <w:rPr>
                <w:rFonts w:ascii="Verdana" w:hAnsi="Verdana" w:cs="Arial"/>
                <w:sz w:val="22"/>
                <w:szCs w:val="22"/>
                <w:lang w:val="pl-PL"/>
              </w:rPr>
              <w:t xml:space="preserve"> </w:t>
            </w:r>
          </w:p>
          <w:p w14:paraId="11930952" w14:textId="77777777" w:rsidR="007E00E3" w:rsidRPr="00A747BE" w:rsidRDefault="007E00E3">
            <w:pPr>
              <w:keepLines/>
              <w:spacing w:before="100" w:beforeAutospacing="1"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5419" w14:textId="77777777" w:rsidR="007E00E3" w:rsidRPr="00A747BE" w:rsidRDefault="007E00E3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3A3F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3731" w14:textId="77777777" w:rsidR="007E00E3" w:rsidRPr="00A747BE" w:rsidRDefault="007E00E3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</w:tr>
    </w:tbl>
    <w:p w14:paraId="60727D30" w14:textId="77777777" w:rsidR="00942606" w:rsidRPr="00165E86" w:rsidRDefault="00942606" w:rsidP="00942606">
      <w:pPr>
        <w:keepLines/>
        <w:ind w:left="851" w:hanging="851"/>
        <w:rPr>
          <w:rFonts w:ascii="Verdana" w:hAnsi="Verdana" w:cs="Times New Roman"/>
          <w:bCs/>
          <w:sz w:val="20"/>
          <w:szCs w:val="20"/>
          <w:lang w:val="pl-PL"/>
        </w:rPr>
      </w:pPr>
      <w:r w:rsidRPr="00165E86">
        <w:rPr>
          <w:rFonts w:ascii="Verdana" w:hAnsi="Verdana"/>
          <w:bCs/>
          <w:sz w:val="20"/>
          <w:szCs w:val="20"/>
          <w:lang w:val="pl-PL"/>
        </w:rPr>
        <w:t>*Tabelę rozszerzyć w zależności od potrzeb</w:t>
      </w:r>
    </w:p>
    <w:p w14:paraId="233973D4" w14:textId="77777777" w:rsidR="00942606" w:rsidRPr="00942606" w:rsidRDefault="00942606" w:rsidP="00942606">
      <w:pPr>
        <w:keepLines/>
        <w:ind w:left="851" w:hanging="851"/>
        <w:rPr>
          <w:rFonts w:ascii="Verdana" w:hAnsi="Verdana"/>
          <w:b/>
          <w:sz w:val="22"/>
          <w:szCs w:val="22"/>
          <w:lang w:val="pl-PL"/>
        </w:rPr>
      </w:pPr>
      <w:r w:rsidRPr="00942606">
        <w:rPr>
          <w:rFonts w:ascii="Verdana" w:hAnsi="Verdana"/>
          <w:b/>
          <w:sz w:val="22"/>
          <w:szCs w:val="22"/>
          <w:lang w:val="pl-PL"/>
        </w:rPr>
        <w:t xml:space="preserve">         </w:t>
      </w:r>
    </w:p>
    <w:p w14:paraId="6E1D5A3D" w14:textId="77777777" w:rsidR="00165E86" w:rsidRDefault="00165E86" w:rsidP="00942606">
      <w:pPr>
        <w:keepLines/>
        <w:spacing w:line="276" w:lineRule="auto"/>
        <w:rPr>
          <w:rFonts w:ascii="Verdana" w:hAnsi="Verdana"/>
          <w:sz w:val="22"/>
          <w:szCs w:val="22"/>
          <w:lang w:val="pl-PL"/>
        </w:rPr>
      </w:pPr>
    </w:p>
    <w:p w14:paraId="771BC846" w14:textId="77777777" w:rsidR="00942606" w:rsidRPr="00942606" w:rsidRDefault="00942606" w:rsidP="00942606">
      <w:pPr>
        <w:keepLines/>
        <w:spacing w:line="276" w:lineRule="auto"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>Oświadczam/y* że:</w:t>
      </w:r>
    </w:p>
    <w:p w14:paraId="7FDF17D7" w14:textId="77777777" w:rsidR="00942606" w:rsidRPr="00942606" w:rsidRDefault="00942606" w:rsidP="00942606">
      <w:pPr>
        <w:keepLines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>poz.  ………. wykazu stanowi zdolność techniczną lub zawodową Wykonawcy składającego ofertę,</w:t>
      </w:r>
    </w:p>
    <w:p w14:paraId="2CA2A165" w14:textId="77777777" w:rsidR="00942606" w:rsidRPr="00942606" w:rsidRDefault="00942606" w:rsidP="00942606">
      <w:pPr>
        <w:keepLines/>
        <w:spacing w:after="120"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>poz. ………. wykazu jest zdolnością techniczną lub zawodową oddaną do dyspozycji przez inny/inne* podmiot/y*.</w:t>
      </w:r>
    </w:p>
    <w:p w14:paraId="76167721" w14:textId="77777777" w:rsidR="00165E86" w:rsidRPr="009B386F" w:rsidRDefault="00165E86" w:rsidP="00942606">
      <w:pPr>
        <w:keepLines/>
        <w:spacing w:after="120"/>
        <w:rPr>
          <w:rFonts w:ascii="Verdana" w:hAnsi="Verdana" w:cs="Arial"/>
          <w:sz w:val="20"/>
          <w:szCs w:val="20"/>
          <w:lang w:val="pl-PL"/>
        </w:rPr>
      </w:pPr>
    </w:p>
    <w:p w14:paraId="56E52C37" w14:textId="77777777" w:rsidR="00165E86" w:rsidRPr="009B386F" w:rsidRDefault="00165E86" w:rsidP="00942606">
      <w:pPr>
        <w:keepLines/>
        <w:spacing w:after="120"/>
        <w:rPr>
          <w:rFonts w:ascii="Verdana" w:hAnsi="Verdana" w:cs="Arial"/>
          <w:sz w:val="20"/>
          <w:szCs w:val="20"/>
          <w:lang w:val="pl-PL"/>
        </w:rPr>
      </w:pPr>
    </w:p>
    <w:p w14:paraId="30DE244E" w14:textId="77777777" w:rsidR="00942606" w:rsidRPr="00942606" w:rsidRDefault="00942606" w:rsidP="00942606">
      <w:pPr>
        <w:keepLines/>
        <w:spacing w:after="120"/>
        <w:rPr>
          <w:rFonts w:ascii="Verdana" w:hAnsi="Verdana"/>
          <w:sz w:val="20"/>
          <w:szCs w:val="20"/>
        </w:rPr>
      </w:pPr>
      <w:r w:rsidRPr="00942606">
        <w:rPr>
          <w:rFonts w:ascii="Verdana" w:hAnsi="Verdana" w:cs="Arial"/>
          <w:sz w:val="20"/>
          <w:szCs w:val="20"/>
        </w:rPr>
        <w:t>* Niepotrzebne skreślić</w:t>
      </w:r>
    </w:p>
    <w:p w14:paraId="55239482" w14:textId="77777777" w:rsidR="001F148F" w:rsidRPr="001F148F" w:rsidRDefault="001F148F" w:rsidP="00A747BE">
      <w:pPr>
        <w:pStyle w:val="Akapitzlist"/>
        <w:suppressAutoHyphens w:val="0"/>
        <w:ind w:left="360"/>
        <w:jc w:val="both"/>
        <w:rPr>
          <w:rFonts w:ascii="Verdana" w:hAnsi="Verdana" w:cs="Arial"/>
          <w:iCs/>
          <w:sz w:val="22"/>
          <w:szCs w:val="22"/>
          <w:lang w:val="pl-PL"/>
        </w:rPr>
      </w:pPr>
    </w:p>
    <w:p w14:paraId="510526B4" w14:textId="77777777" w:rsidR="00942606" w:rsidRPr="00942606" w:rsidRDefault="00942606" w:rsidP="00942606">
      <w:pPr>
        <w:keepLines/>
        <w:autoSpaceDE w:val="0"/>
        <w:autoSpaceDN w:val="0"/>
        <w:adjustRightInd w:val="0"/>
        <w:spacing w:before="240" w:after="120"/>
        <w:ind w:right="45"/>
        <w:rPr>
          <w:rFonts w:ascii="Verdana" w:hAnsi="Verdana" w:cs="Arial"/>
          <w:b/>
          <w:sz w:val="22"/>
          <w:szCs w:val="22"/>
          <w:lang w:val="pl-PL"/>
        </w:rPr>
      </w:pPr>
    </w:p>
    <w:p w14:paraId="4DAA9B4F" w14:textId="77777777" w:rsidR="0078330E" w:rsidRPr="00942606" w:rsidRDefault="0078330E" w:rsidP="00976F9E">
      <w:pPr>
        <w:pStyle w:val="Default"/>
        <w:jc w:val="both"/>
        <w:rPr>
          <w:rFonts w:ascii="Verdana" w:hAnsi="Verdana" w:cs="Calibri"/>
          <w:color w:val="auto"/>
          <w:sz w:val="22"/>
          <w:szCs w:val="22"/>
        </w:rPr>
      </w:pPr>
    </w:p>
    <w:sectPr w:rsidR="0078330E" w:rsidRPr="00942606" w:rsidSect="00920019">
      <w:footerReference w:type="default" r:id="rId9"/>
      <w:pgSz w:w="16838" w:h="11906" w:orient="landscape"/>
      <w:pgMar w:top="567" w:right="195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EA598" w14:textId="77777777" w:rsidR="00973775" w:rsidRDefault="00973775" w:rsidP="00E36944">
      <w:r>
        <w:separator/>
      </w:r>
    </w:p>
  </w:endnote>
  <w:endnote w:type="continuationSeparator" w:id="0">
    <w:p w14:paraId="6FC6225C" w14:textId="77777777" w:rsidR="00973775" w:rsidRDefault="00973775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ACCEC" w14:textId="77777777" w:rsidR="00942606" w:rsidRDefault="009426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76143CB8" w14:textId="77777777" w:rsidR="00942606" w:rsidRDefault="00942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96CCA" w14:textId="77777777" w:rsidR="00973775" w:rsidRDefault="00973775" w:rsidP="00E36944">
      <w:r>
        <w:separator/>
      </w:r>
    </w:p>
  </w:footnote>
  <w:footnote w:type="continuationSeparator" w:id="0">
    <w:p w14:paraId="1F9F03B2" w14:textId="77777777" w:rsidR="00973775" w:rsidRDefault="00973775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4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7F5D18"/>
    <w:multiLevelType w:val="hybridMultilevel"/>
    <w:tmpl w:val="181C6772"/>
    <w:lvl w:ilvl="0" w:tplc="D7988F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EC76F928">
      <w:start w:val="1"/>
      <w:numFmt w:val="lowerLetter"/>
      <w:lvlText w:val="%2)"/>
      <w:lvlJc w:val="left"/>
      <w:pPr>
        <w:ind w:left="633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6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9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0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1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823202">
    <w:abstractNumId w:val="1"/>
  </w:num>
  <w:num w:numId="2" w16cid:durableId="1668706322">
    <w:abstractNumId w:val="2"/>
  </w:num>
  <w:num w:numId="3" w16cid:durableId="884098155">
    <w:abstractNumId w:val="3"/>
  </w:num>
  <w:num w:numId="4" w16cid:durableId="300036626">
    <w:abstractNumId w:val="5"/>
  </w:num>
  <w:num w:numId="5" w16cid:durableId="427233747">
    <w:abstractNumId w:val="6"/>
  </w:num>
  <w:num w:numId="6" w16cid:durableId="278415268">
    <w:abstractNumId w:val="7"/>
  </w:num>
  <w:num w:numId="7" w16cid:durableId="345249187">
    <w:abstractNumId w:val="8"/>
  </w:num>
  <w:num w:numId="8" w16cid:durableId="1303195150">
    <w:abstractNumId w:val="37"/>
  </w:num>
  <w:num w:numId="9" w16cid:durableId="86192184">
    <w:abstractNumId w:val="40"/>
  </w:num>
  <w:num w:numId="10" w16cid:durableId="469715845">
    <w:abstractNumId w:val="11"/>
  </w:num>
  <w:num w:numId="11" w16cid:durableId="1790854932">
    <w:abstractNumId w:val="43"/>
  </w:num>
  <w:num w:numId="12" w16cid:durableId="211504514">
    <w:abstractNumId w:val="46"/>
  </w:num>
  <w:num w:numId="13" w16cid:durableId="1164007439">
    <w:abstractNumId w:val="41"/>
  </w:num>
  <w:num w:numId="14" w16cid:durableId="1955818658">
    <w:abstractNumId w:val="38"/>
  </w:num>
  <w:num w:numId="15" w16cid:durableId="1571773333">
    <w:abstractNumId w:val="33"/>
  </w:num>
  <w:num w:numId="16" w16cid:durableId="628511055">
    <w:abstractNumId w:val="42"/>
  </w:num>
  <w:num w:numId="17" w16cid:durableId="324819082">
    <w:abstractNumId w:val="18"/>
  </w:num>
  <w:num w:numId="18" w16cid:durableId="2023438032">
    <w:abstractNumId w:val="23"/>
  </w:num>
  <w:num w:numId="19" w16cid:durableId="30617830">
    <w:abstractNumId w:val="27"/>
  </w:num>
  <w:num w:numId="20" w16cid:durableId="649479617">
    <w:abstractNumId w:val="29"/>
  </w:num>
  <w:num w:numId="21" w16cid:durableId="766996823">
    <w:abstractNumId w:val="25"/>
  </w:num>
  <w:num w:numId="22" w16cid:durableId="1904826205">
    <w:abstractNumId w:val="28"/>
  </w:num>
  <w:num w:numId="23" w16cid:durableId="1604796907">
    <w:abstractNumId w:val="31"/>
  </w:num>
  <w:num w:numId="24" w16cid:durableId="585768271">
    <w:abstractNumId w:val="32"/>
  </w:num>
  <w:num w:numId="25" w16cid:durableId="3923186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30641777">
    <w:abstractNumId w:val="19"/>
  </w:num>
  <w:num w:numId="27" w16cid:durableId="856037385">
    <w:abstractNumId w:val="10"/>
  </w:num>
  <w:num w:numId="28" w16cid:durableId="1410469351">
    <w:abstractNumId w:val="15"/>
  </w:num>
  <w:num w:numId="29" w16cid:durableId="35545867">
    <w:abstractNumId w:val="45"/>
  </w:num>
  <w:num w:numId="30" w16cid:durableId="2014407133">
    <w:abstractNumId w:val="39"/>
  </w:num>
  <w:num w:numId="31" w16cid:durableId="205678296">
    <w:abstractNumId w:val="30"/>
  </w:num>
  <w:num w:numId="32" w16cid:durableId="1271745845">
    <w:abstractNumId w:val="34"/>
  </w:num>
  <w:num w:numId="33" w16cid:durableId="619604553">
    <w:abstractNumId w:val="22"/>
  </w:num>
  <w:num w:numId="34" w16cid:durableId="999963262">
    <w:abstractNumId w:val="17"/>
  </w:num>
  <w:num w:numId="35" w16cid:durableId="861287341">
    <w:abstractNumId w:val="24"/>
  </w:num>
  <w:num w:numId="36" w16cid:durableId="988560440">
    <w:abstractNumId w:val="36"/>
  </w:num>
  <w:num w:numId="37" w16cid:durableId="1697072419">
    <w:abstractNumId w:val="20"/>
  </w:num>
  <w:num w:numId="38" w16cid:durableId="234975712">
    <w:abstractNumId w:val="21"/>
  </w:num>
  <w:num w:numId="39" w16cid:durableId="15867246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B20"/>
    <w:rsid w:val="00016C2D"/>
    <w:rsid w:val="00017C8A"/>
    <w:rsid w:val="00017D90"/>
    <w:rsid w:val="00022470"/>
    <w:rsid w:val="0002314A"/>
    <w:rsid w:val="000261B4"/>
    <w:rsid w:val="000265FA"/>
    <w:rsid w:val="00026B06"/>
    <w:rsid w:val="00027A5E"/>
    <w:rsid w:val="0003289C"/>
    <w:rsid w:val="00033A9D"/>
    <w:rsid w:val="00035B22"/>
    <w:rsid w:val="0003699B"/>
    <w:rsid w:val="000403DF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286E"/>
    <w:rsid w:val="00082A40"/>
    <w:rsid w:val="00082E67"/>
    <w:rsid w:val="000844B3"/>
    <w:rsid w:val="00087374"/>
    <w:rsid w:val="0009009A"/>
    <w:rsid w:val="000903FC"/>
    <w:rsid w:val="00090AB0"/>
    <w:rsid w:val="00091CA1"/>
    <w:rsid w:val="00097607"/>
    <w:rsid w:val="000A1271"/>
    <w:rsid w:val="000A1838"/>
    <w:rsid w:val="000A2AE5"/>
    <w:rsid w:val="000A33BE"/>
    <w:rsid w:val="000A3693"/>
    <w:rsid w:val="000A7309"/>
    <w:rsid w:val="000A7900"/>
    <w:rsid w:val="000B11E1"/>
    <w:rsid w:val="000B33CD"/>
    <w:rsid w:val="000C7B06"/>
    <w:rsid w:val="000D6958"/>
    <w:rsid w:val="000E10DF"/>
    <w:rsid w:val="000E1B09"/>
    <w:rsid w:val="000E20CA"/>
    <w:rsid w:val="000E7433"/>
    <w:rsid w:val="000F2133"/>
    <w:rsid w:val="000F39A0"/>
    <w:rsid w:val="000F50F1"/>
    <w:rsid w:val="000F529D"/>
    <w:rsid w:val="000F750A"/>
    <w:rsid w:val="000F7DEB"/>
    <w:rsid w:val="00105C9E"/>
    <w:rsid w:val="00107A14"/>
    <w:rsid w:val="00107DB9"/>
    <w:rsid w:val="00110DD8"/>
    <w:rsid w:val="00121086"/>
    <w:rsid w:val="00123FA6"/>
    <w:rsid w:val="00131262"/>
    <w:rsid w:val="00136D4A"/>
    <w:rsid w:val="00137D29"/>
    <w:rsid w:val="001433AB"/>
    <w:rsid w:val="001447F4"/>
    <w:rsid w:val="00147D19"/>
    <w:rsid w:val="00150252"/>
    <w:rsid w:val="00153585"/>
    <w:rsid w:val="00163E2D"/>
    <w:rsid w:val="00165E86"/>
    <w:rsid w:val="001674F8"/>
    <w:rsid w:val="0017158C"/>
    <w:rsid w:val="00172283"/>
    <w:rsid w:val="001737CF"/>
    <w:rsid w:val="00173C2D"/>
    <w:rsid w:val="00180F22"/>
    <w:rsid w:val="0018237F"/>
    <w:rsid w:val="001838EA"/>
    <w:rsid w:val="00187009"/>
    <w:rsid w:val="0019212F"/>
    <w:rsid w:val="001951AF"/>
    <w:rsid w:val="0019697E"/>
    <w:rsid w:val="00197C99"/>
    <w:rsid w:val="001A06AE"/>
    <w:rsid w:val="001A06D7"/>
    <w:rsid w:val="001A5E93"/>
    <w:rsid w:val="001A76E6"/>
    <w:rsid w:val="001B131F"/>
    <w:rsid w:val="001B2E4D"/>
    <w:rsid w:val="001B49F7"/>
    <w:rsid w:val="001B7C16"/>
    <w:rsid w:val="001B7D3C"/>
    <w:rsid w:val="001C1692"/>
    <w:rsid w:val="001C408A"/>
    <w:rsid w:val="001C4EB0"/>
    <w:rsid w:val="001D065C"/>
    <w:rsid w:val="001D0F62"/>
    <w:rsid w:val="001D1551"/>
    <w:rsid w:val="001D56C5"/>
    <w:rsid w:val="001D5F9A"/>
    <w:rsid w:val="001D7B63"/>
    <w:rsid w:val="001E0CDA"/>
    <w:rsid w:val="001E5B2C"/>
    <w:rsid w:val="001F148F"/>
    <w:rsid w:val="001F287E"/>
    <w:rsid w:val="001F3F8F"/>
    <w:rsid w:val="001F4DFF"/>
    <w:rsid w:val="002024DE"/>
    <w:rsid w:val="00203B81"/>
    <w:rsid w:val="00207942"/>
    <w:rsid w:val="0021142E"/>
    <w:rsid w:val="00224054"/>
    <w:rsid w:val="00225C2E"/>
    <w:rsid w:val="00226D3D"/>
    <w:rsid w:val="002476E8"/>
    <w:rsid w:val="0025258D"/>
    <w:rsid w:val="00253392"/>
    <w:rsid w:val="002560DD"/>
    <w:rsid w:val="00260FEF"/>
    <w:rsid w:val="00263753"/>
    <w:rsid w:val="0027720C"/>
    <w:rsid w:val="0027737C"/>
    <w:rsid w:val="0028089A"/>
    <w:rsid w:val="00286875"/>
    <w:rsid w:val="00286E31"/>
    <w:rsid w:val="0029014B"/>
    <w:rsid w:val="002904AA"/>
    <w:rsid w:val="002917DE"/>
    <w:rsid w:val="00297B5E"/>
    <w:rsid w:val="002A18AB"/>
    <w:rsid w:val="002B19AA"/>
    <w:rsid w:val="002B75F7"/>
    <w:rsid w:val="002C2C11"/>
    <w:rsid w:val="002C4205"/>
    <w:rsid w:val="002C43D8"/>
    <w:rsid w:val="002C7A45"/>
    <w:rsid w:val="002C7C3A"/>
    <w:rsid w:val="002D6C27"/>
    <w:rsid w:val="002D7F4D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3210B"/>
    <w:rsid w:val="00332DDD"/>
    <w:rsid w:val="00337662"/>
    <w:rsid w:val="00340FD2"/>
    <w:rsid w:val="003442A6"/>
    <w:rsid w:val="003459CB"/>
    <w:rsid w:val="00350D70"/>
    <w:rsid w:val="00355582"/>
    <w:rsid w:val="00357EDF"/>
    <w:rsid w:val="003608AE"/>
    <w:rsid w:val="0036279F"/>
    <w:rsid w:val="00363EBB"/>
    <w:rsid w:val="00365D25"/>
    <w:rsid w:val="0036612C"/>
    <w:rsid w:val="0037010F"/>
    <w:rsid w:val="00372064"/>
    <w:rsid w:val="00383869"/>
    <w:rsid w:val="00385E80"/>
    <w:rsid w:val="00390383"/>
    <w:rsid w:val="00391189"/>
    <w:rsid w:val="00391416"/>
    <w:rsid w:val="00391B2A"/>
    <w:rsid w:val="00393E01"/>
    <w:rsid w:val="0039502A"/>
    <w:rsid w:val="00395579"/>
    <w:rsid w:val="003A12AB"/>
    <w:rsid w:val="003A51EA"/>
    <w:rsid w:val="003B2DB8"/>
    <w:rsid w:val="003D1309"/>
    <w:rsid w:val="003D753A"/>
    <w:rsid w:val="003E5BE1"/>
    <w:rsid w:val="00405A01"/>
    <w:rsid w:val="00407F19"/>
    <w:rsid w:val="00411B5B"/>
    <w:rsid w:val="004140CE"/>
    <w:rsid w:val="004157BB"/>
    <w:rsid w:val="00421B4F"/>
    <w:rsid w:val="00426302"/>
    <w:rsid w:val="00433AB1"/>
    <w:rsid w:val="00435574"/>
    <w:rsid w:val="00436F6F"/>
    <w:rsid w:val="00442D3F"/>
    <w:rsid w:val="00443334"/>
    <w:rsid w:val="00443716"/>
    <w:rsid w:val="00457570"/>
    <w:rsid w:val="00476B79"/>
    <w:rsid w:val="00482CD6"/>
    <w:rsid w:val="00483F5E"/>
    <w:rsid w:val="004867B5"/>
    <w:rsid w:val="004873E5"/>
    <w:rsid w:val="004911DD"/>
    <w:rsid w:val="00493F7C"/>
    <w:rsid w:val="004945CB"/>
    <w:rsid w:val="0049486B"/>
    <w:rsid w:val="00497334"/>
    <w:rsid w:val="0049772D"/>
    <w:rsid w:val="004A5444"/>
    <w:rsid w:val="004B2D7A"/>
    <w:rsid w:val="004B31B1"/>
    <w:rsid w:val="004B38B9"/>
    <w:rsid w:val="004D0AE0"/>
    <w:rsid w:val="004D2A62"/>
    <w:rsid w:val="004D4DA2"/>
    <w:rsid w:val="004D6B23"/>
    <w:rsid w:val="004E0210"/>
    <w:rsid w:val="004E0639"/>
    <w:rsid w:val="004E35C6"/>
    <w:rsid w:val="004E47AF"/>
    <w:rsid w:val="004F3B88"/>
    <w:rsid w:val="004F4C57"/>
    <w:rsid w:val="004F7B0E"/>
    <w:rsid w:val="00503591"/>
    <w:rsid w:val="00515889"/>
    <w:rsid w:val="00516B5C"/>
    <w:rsid w:val="00522F87"/>
    <w:rsid w:val="0052314E"/>
    <w:rsid w:val="00527799"/>
    <w:rsid w:val="00533C8B"/>
    <w:rsid w:val="00535BB2"/>
    <w:rsid w:val="00535DF6"/>
    <w:rsid w:val="005458B7"/>
    <w:rsid w:val="005467B4"/>
    <w:rsid w:val="0055058A"/>
    <w:rsid w:val="005658A8"/>
    <w:rsid w:val="00567700"/>
    <w:rsid w:val="005716C5"/>
    <w:rsid w:val="005736D1"/>
    <w:rsid w:val="00576376"/>
    <w:rsid w:val="005764CB"/>
    <w:rsid w:val="00582BAB"/>
    <w:rsid w:val="00592782"/>
    <w:rsid w:val="005933AC"/>
    <w:rsid w:val="00593965"/>
    <w:rsid w:val="00593C57"/>
    <w:rsid w:val="005943DC"/>
    <w:rsid w:val="005A13F2"/>
    <w:rsid w:val="005A2177"/>
    <w:rsid w:val="005A4028"/>
    <w:rsid w:val="005A514B"/>
    <w:rsid w:val="005A6B13"/>
    <w:rsid w:val="005A7616"/>
    <w:rsid w:val="005B25D1"/>
    <w:rsid w:val="005B2FF8"/>
    <w:rsid w:val="005B4B11"/>
    <w:rsid w:val="005B4DAA"/>
    <w:rsid w:val="005B56B3"/>
    <w:rsid w:val="005C0CBC"/>
    <w:rsid w:val="005C6F99"/>
    <w:rsid w:val="005D076A"/>
    <w:rsid w:val="005D0AF7"/>
    <w:rsid w:val="005D395B"/>
    <w:rsid w:val="005D417F"/>
    <w:rsid w:val="005D44E5"/>
    <w:rsid w:val="005E2732"/>
    <w:rsid w:val="005E6550"/>
    <w:rsid w:val="005F083E"/>
    <w:rsid w:val="005F0B3E"/>
    <w:rsid w:val="005F19E5"/>
    <w:rsid w:val="0060246F"/>
    <w:rsid w:val="00605400"/>
    <w:rsid w:val="0060604B"/>
    <w:rsid w:val="00610B32"/>
    <w:rsid w:val="00611BEC"/>
    <w:rsid w:val="0061509A"/>
    <w:rsid w:val="0061595B"/>
    <w:rsid w:val="0063340C"/>
    <w:rsid w:val="00635860"/>
    <w:rsid w:val="00636EBA"/>
    <w:rsid w:val="00640786"/>
    <w:rsid w:val="006429D4"/>
    <w:rsid w:val="00642A56"/>
    <w:rsid w:val="00643D07"/>
    <w:rsid w:val="0064748F"/>
    <w:rsid w:val="00650513"/>
    <w:rsid w:val="00653F92"/>
    <w:rsid w:val="0065697D"/>
    <w:rsid w:val="00663759"/>
    <w:rsid w:val="006667F5"/>
    <w:rsid w:val="00675CF7"/>
    <w:rsid w:val="0068057B"/>
    <w:rsid w:val="006856C9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22A6"/>
    <w:rsid w:val="006B3D61"/>
    <w:rsid w:val="006B68CA"/>
    <w:rsid w:val="006B7F2E"/>
    <w:rsid w:val="006C01CD"/>
    <w:rsid w:val="006C0A67"/>
    <w:rsid w:val="006C1B25"/>
    <w:rsid w:val="006C29BA"/>
    <w:rsid w:val="006C32EF"/>
    <w:rsid w:val="006C369B"/>
    <w:rsid w:val="006C5471"/>
    <w:rsid w:val="006C54CA"/>
    <w:rsid w:val="006D0437"/>
    <w:rsid w:val="006D1476"/>
    <w:rsid w:val="006D1E69"/>
    <w:rsid w:val="006D4BDE"/>
    <w:rsid w:val="006D5F7F"/>
    <w:rsid w:val="006E2D84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6504"/>
    <w:rsid w:val="0073544E"/>
    <w:rsid w:val="00735566"/>
    <w:rsid w:val="007362B7"/>
    <w:rsid w:val="007405DE"/>
    <w:rsid w:val="0074187C"/>
    <w:rsid w:val="00746242"/>
    <w:rsid w:val="00753C4B"/>
    <w:rsid w:val="007543C8"/>
    <w:rsid w:val="00754933"/>
    <w:rsid w:val="007569C9"/>
    <w:rsid w:val="00762A5F"/>
    <w:rsid w:val="00763109"/>
    <w:rsid w:val="00766B48"/>
    <w:rsid w:val="007725CA"/>
    <w:rsid w:val="007808F0"/>
    <w:rsid w:val="0078207D"/>
    <w:rsid w:val="00782471"/>
    <w:rsid w:val="0078330E"/>
    <w:rsid w:val="00783450"/>
    <w:rsid w:val="0078451D"/>
    <w:rsid w:val="00786E47"/>
    <w:rsid w:val="00787AC5"/>
    <w:rsid w:val="00791320"/>
    <w:rsid w:val="00797F69"/>
    <w:rsid w:val="007A1527"/>
    <w:rsid w:val="007A3328"/>
    <w:rsid w:val="007A3BE1"/>
    <w:rsid w:val="007A7D45"/>
    <w:rsid w:val="007B15C6"/>
    <w:rsid w:val="007B177C"/>
    <w:rsid w:val="007C0AD8"/>
    <w:rsid w:val="007C24BA"/>
    <w:rsid w:val="007C4720"/>
    <w:rsid w:val="007C47D4"/>
    <w:rsid w:val="007C7090"/>
    <w:rsid w:val="007C7F12"/>
    <w:rsid w:val="007D014D"/>
    <w:rsid w:val="007D1EDC"/>
    <w:rsid w:val="007E00E3"/>
    <w:rsid w:val="007E508D"/>
    <w:rsid w:val="007E5C19"/>
    <w:rsid w:val="007F1956"/>
    <w:rsid w:val="007F1EF3"/>
    <w:rsid w:val="007F2BCA"/>
    <w:rsid w:val="008039F4"/>
    <w:rsid w:val="00805F5C"/>
    <w:rsid w:val="00810FA4"/>
    <w:rsid w:val="00811098"/>
    <w:rsid w:val="00815772"/>
    <w:rsid w:val="00816FF0"/>
    <w:rsid w:val="00821C95"/>
    <w:rsid w:val="00827724"/>
    <w:rsid w:val="00831F02"/>
    <w:rsid w:val="00835650"/>
    <w:rsid w:val="008362E3"/>
    <w:rsid w:val="00837A2E"/>
    <w:rsid w:val="0084153B"/>
    <w:rsid w:val="0084259A"/>
    <w:rsid w:val="00846505"/>
    <w:rsid w:val="00850A6D"/>
    <w:rsid w:val="00857275"/>
    <w:rsid w:val="008574DF"/>
    <w:rsid w:val="0086469A"/>
    <w:rsid w:val="00866534"/>
    <w:rsid w:val="008679F4"/>
    <w:rsid w:val="0087014A"/>
    <w:rsid w:val="0087221C"/>
    <w:rsid w:val="008815D7"/>
    <w:rsid w:val="00881B85"/>
    <w:rsid w:val="0088252A"/>
    <w:rsid w:val="00886A44"/>
    <w:rsid w:val="008911A4"/>
    <w:rsid w:val="00894F2A"/>
    <w:rsid w:val="008973BA"/>
    <w:rsid w:val="008A59B6"/>
    <w:rsid w:val="008A68DB"/>
    <w:rsid w:val="008B336F"/>
    <w:rsid w:val="008B7838"/>
    <w:rsid w:val="008C5438"/>
    <w:rsid w:val="008D155A"/>
    <w:rsid w:val="008D6240"/>
    <w:rsid w:val="008E2059"/>
    <w:rsid w:val="008F17CB"/>
    <w:rsid w:val="008F1AAA"/>
    <w:rsid w:val="008F236A"/>
    <w:rsid w:val="00902388"/>
    <w:rsid w:val="0090422C"/>
    <w:rsid w:val="00904708"/>
    <w:rsid w:val="009058C7"/>
    <w:rsid w:val="0091150F"/>
    <w:rsid w:val="00920019"/>
    <w:rsid w:val="00922C7A"/>
    <w:rsid w:val="00926359"/>
    <w:rsid w:val="00930A00"/>
    <w:rsid w:val="009325E1"/>
    <w:rsid w:val="009339D1"/>
    <w:rsid w:val="00941CE7"/>
    <w:rsid w:val="00942606"/>
    <w:rsid w:val="00945580"/>
    <w:rsid w:val="009471EC"/>
    <w:rsid w:val="00954EDB"/>
    <w:rsid w:val="009614F1"/>
    <w:rsid w:val="00961A4D"/>
    <w:rsid w:val="00966028"/>
    <w:rsid w:val="009709CE"/>
    <w:rsid w:val="00971F3E"/>
    <w:rsid w:val="00972849"/>
    <w:rsid w:val="00973775"/>
    <w:rsid w:val="009737C2"/>
    <w:rsid w:val="00974F4B"/>
    <w:rsid w:val="009754ED"/>
    <w:rsid w:val="00975D9C"/>
    <w:rsid w:val="00976F9E"/>
    <w:rsid w:val="009773EF"/>
    <w:rsid w:val="00982ECA"/>
    <w:rsid w:val="00984812"/>
    <w:rsid w:val="0099056D"/>
    <w:rsid w:val="0099318B"/>
    <w:rsid w:val="00995712"/>
    <w:rsid w:val="009A2690"/>
    <w:rsid w:val="009A6C28"/>
    <w:rsid w:val="009A7447"/>
    <w:rsid w:val="009B386F"/>
    <w:rsid w:val="009B4B84"/>
    <w:rsid w:val="009B69E3"/>
    <w:rsid w:val="009D088F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140D"/>
    <w:rsid w:val="00A1319C"/>
    <w:rsid w:val="00A146D4"/>
    <w:rsid w:val="00A14F39"/>
    <w:rsid w:val="00A15B18"/>
    <w:rsid w:val="00A22EC2"/>
    <w:rsid w:val="00A230AE"/>
    <w:rsid w:val="00A23A03"/>
    <w:rsid w:val="00A24BDC"/>
    <w:rsid w:val="00A27FAA"/>
    <w:rsid w:val="00A3368D"/>
    <w:rsid w:val="00A34274"/>
    <w:rsid w:val="00A34784"/>
    <w:rsid w:val="00A357A5"/>
    <w:rsid w:val="00A371C8"/>
    <w:rsid w:val="00A417B6"/>
    <w:rsid w:val="00A463D3"/>
    <w:rsid w:val="00A503DD"/>
    <w:rsid w:val="00A512F4"/>
    <w:rsid w:val="00A524E4"/>
    <w:rsid w:val="00A52789"/>
    <w:rsid w:val="00A52C3D"/>
    <w:rsid w:val="00A626DF"/>
    <w:rsid w:val="00A62F69"/>
    <w:rsid w:val="00A6364C"/>
    <w:rsid w:val="00A64029"/>
    <w:rsid w:val="00A643F2"/>
    <w:rsid w:val="00A65408"/>
    <w:rsid w:val="00A6663B"/>
    <w:rsid w:val="00A72153"/>
    <w:rsid w:val="00A7240C"/>
    <w:rsid w:val="00A7242F"/>
    <w:rsid w:val="00A73864"/>
    <w:rsid w:val="00A73A29"/>
    <w:rsid w:val="00A747BE"/>
    <w:rsid w:val="00A80E21"/>
    <w:rsid w:val="00A932B6"/>
    <w:rsid w:val="00A93358"/>
    <w:rsid w:val="00AA14FD"/>
    <w:rsid w:val="00AA1A4F"/>
    <w:rsid w:val="00AA284C"/>
    <w:rsid w:val="00AA328A"/>
    <w:rsid w:val="00AA5534"/>
    <w:rsid w:val="00AD414D"/>
    <w:rsid w:val="00AD4CA5"/>
    <w:rsid w:val="00AD76E9"/>
    <w:rsid w:val="00AE678E"/>
    <w:rsid w:val="00AE79AF"/>
    <w:rsid w:val="00AF1064"/>
    <w:rsid w:val="00B01ED9"/>
    <w:rsid w:val="00B0613C"/>
    <w:rsid w:val="00B061B1"/>
    <w:rsid w:val="00B076BA"/>
    <w:rsid w:val="00B11267"/>
    <w:rsid w:val="00B160D3"/>
    <w:rsid w:val="00B22DB1"/>
    <w:rsid w:val="00B230FA"/>
    <w:rsid w:val="00B23827"/>
    <w:rsid w:val="00B34421"/>
    <w:rsid w:val="00B34973"/>
    <w:rsid w:val="00B354EF"/>
    <w:rsid w:val="00B37206"/>
    <w:rsid w:val="00B3741D"/>
    <w:rsid w:val="00B4374F"/>
    <w:rsid w:val="00B43D92"/>
    <w:rsid w:val="00B57527"/>
    <w:rsid w:val="00B65617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4E1C"/>
    <w:rsid w:val="00B975EA"/>
    <w:rsid w:val="00B9760B"/>
    <w:rsid w:val="00BA3F51"/>
    <w:rsid w:val="00BA4D8A"/>
    <w:rsid w:val="00BA5F09"/>
    <w:rsid w:val="00BB2F8B"/>
    <w:rsid w:val="00BB77B4"/>
    <w:rsid w:val="00BC3C63"/>
    <w:rsid w:val="00BC47BE"/>
    <w:rsid w:val="00BC636C"/>
    <w:rsid w:val="00BC6446"/>
    <w:rsid w:val="00BD0483"/>
    <w:rsid w:val="00BD1E0F"/>
    <w:rsid w:val="00BD36B7"/>
    <w:rsid w:val="00BD71FA"/>
    <w:rsid w:val="00BD7CDF"/>
    <w:rsid w:val="00BE049E"/>
    <w:rsid w:val="00BE0AA1"/>
    <w:rsid w:val="00BE5B1D"/>
    <w:rsid w:val="00BE731F"/>
    <w:rsid w:val="00BF05AD"/>
    <w:rsid w:val="00BF1858"/>
    <w:rsid w:val="00BF2D57"/>
    <w:rsid w:val="00BF6DA9"/>
    <w:rsid w:val="00C01F85"/>
    <w:rsid w:val="00C04879"/>
    <w:rsid w:val="00C06774"/>
    <w:rsid w:val="00C06C30"/>
    <w:rsid w:val="00C102C0"/>
    <w:rsid w:val="00C118A7"/>
    <w:rsid w:val="00C12553"/>
    <w:rsid w:val="00C17298"/>
    <w:rsid w:val="00C253DE"/>
    <w:rsid w:val="00C27561"/>
    <w:rsid w:val="00C344AA"/>
    <w:rsid w:val="00C3586E"/>
    <w:rsid w:val="00C35B53"/>
    <w:rsid w:val="00C4380A"/>
    <w:rsid w:val="00C51E2C"/>
    <w:rsid w:val="00C5564B"/>
    <w:rsid w:val="00C55E7B"/>
    <w:rsid w:val="00C62024"/>
    <w:rsid w:val="00C646DB"/>
    <w:rsid w:val="00C71CD3"/>
    <w:rsid w:val="00C734C9"/>
    <w:rsid w:val="00C75915"/>
    <w:rsid w:val="00C802D6"/>
    <w:rsid w:val="00C86291"/>
    <w:rsid w:val="00C95898"/>
    <w:rsid w:val="00C95D30"/>
    <w:rsid w:val="00C972C1"/>
    <w:rsid w:val="00CA373E"/>
    <w:rsid w:val="00CC4F24"/>
    <w:rsid w:val="00CC5E52"/>
    <w:rsid w:val="00CD2CC6"/>
    <w:rsid w:val="00CD7E76"/>
    <w:rsid w:val="00CE1112"/>
    <w:rsid w:val="00CE34BD"/>
    <w:rsid w:val="00CE41BC"/>
    <w:rsid w:val="00CE4EF6"/>
    <w:rsid w:val="00CE5953"/>
    <w:rsid w:val="00CE5A0E"/>
    <w:rsid w:val="00CE5A8A"/>
    <w:rsid w:val="00CF0D54"/>
    <w:rsid w:val="00CF1007"/>
    <w:rsid w:val="00D0129B"/>
    <w:rsid w:val="00D023A1"/>
    <w:rsid w:val="00D141D8"/>
    <w:rsid w:val="00D149F2"/>
    <w:rsid w:val="00D16D57"/>
    <w:rsid w:val="00D16FA4"/>
    <w:rsid w:val="00D177A0"/>
    <w:rsid w:val="00D21B31"/>
    <w:rsid w:val="00D227E6"/>
    <w:rsid w:val="00D23FAC"/>
    <w:rsid w:val="00D248B5"/>
    <w:rsid w:val="00D275AA"/>
    <w:rsid w:val="00D36F53"/>
    <w:rsid w:val="00D372A6"/>
    <w:rsid w:val="00D409C0"/>
    <w:rsid w:val="00D42764"/>
    <w:rsid w:val="00D42AD3"/>
    <w:rsid w:val="00D46A45"/>
    <w:rsid w:val="00D475F2"/>
    <w:rsid w:val="00D530CA"/>
    <w:rsid w:val="00D60904"/>
    <w:rsid w:val="00D61FBA"/>
    <w:rsid w:val="00D6490E"/>
    <w:rsid w:val="00D65066"/>
    <w:rsid w:val="00D66149"/>
    <w:rsid w:val="00D72B69"/>
    <w:rsid w:val="00D73FA8"/>
    <w:rsid w:val="00DA07FC"/>
    <w:rsid w:val="00DA1A16"/>
    <w:rsid w:val="00DA1E07"/>
    <w:rsid w:val="00DA468D"/>
    <w:rsid w:val="00DA6A6A"/>
    <w:rsid w:val="00DB3FE8"/>
    <w:rsid w:val="00DB5664"/>
    <w:rsid w:val="00DC326A"/>
    <w:rsid w:val="00DC53A1"/>
    <w:rsid w:val="00DC6521"/>
    <w:rsid w:val="00DD0F3D"/>
    <w:rsid w:val="00DD3993"/>
    <w:rsid w:val="00DE7D53"/>
    <w:rsid w:val="00DF7D21"/>
    <w:rsid w:val="00E05510"/>
    <w:rsid w:val="00E0632D"/>
    <w:rsid w:val="00E1123B"/>
    <w:rsid w:val="00E12B01"/>
    <w:rsid w:val="00E1328C"/>
    <w:rsid w:val="00E150B2"/>
    <w:rsid w:val="00E20D44"/>
    <w:rsid w:val="00E268A7"/>
    <w:rsid w:val="00E27338"/>
    <w:rsid w:val="00E274E9"/>
    <w:rsid w:val="00E27F75"/>
    <w:rsid w:val="00E33A67"/>
    <w:rsid w:val="00E36944"/>
    <w:rsid w:val="00E5371F"/>
    <w:rsid w:val="00E63577"/>
    <w:rsid w:val="00E65E4A"/>
    <w:rsid w:val="00E70099"/>
    <w:rsid w:val="00E73636"/>
    <w:rsid w:val="00E91E36"/>
    <w:rsid w:val="00E94A7C"/>
    <w:rsid w:val="00E954AE"/>
    <w:rsid w:val="00EA038B"/>
    <w:rsid w:val="00EA1267"/>
    <w:rsid w:val="00EB06A9"/>
    <w:rsid w:val="00EB23F2"/>
    <w:rsid w:val="00EB35A9"/>
    <w:rsid w:val="00EB5C01"/>
    <w:rsid w:val="00EB7779"/>
    <w:rsid w:val="00EC27A4"/>
    <w:rsid w:val="00EC43D0"/>
    <w:rsid w:val="00ED6A41"/>
    <w:rsid w:val="00EE4715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33F30"/>
    <w:rsid w:val="00F34302"/>
    <w:rsid w:val="00F3610C"/>
    <w:rsid w:val="00F36D3E"/>
    <w:rsid w:val="00F4765B"/>
    <w:rsid w:val="00F47724"/>
    <w:rsid w:val="00F520A0"/>
    <w:rsid w:val="00F57A4A"/>
    <w:rsid w:val="00F7103A"/>
    <w:rsid w:val="00F7259B"/>
    <w:rsid w:val="00F73276"/>
    <w:rsid w:val="00F73943"/>
    <w:rsid w:val="00F82E19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13F"/>
    <w:rsid w:val="00FD358A"/>
    <w:rsid w:val="00FD3EBB"/>
    <w:rsid w:val="00FE0089"/>
    <w:rsid w:val="00FE6171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28C85"/>
  <w15:chartTrackingRefBased/>
  <w15:docId w15:val="{5A2AA38E-3979-43FE-885F-B76102C9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  <w:rPr>
      <w:lang w:eastAsia="x-none"/>
    </w:r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  <w:lang w:eastAsia="x-none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x-none" w:eastAsia="x-none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normalny tekst,Obiekt,BulletC,Akapit z listą31,NOWY,Akapit z listą32"/>
    <w:basedOn w:val="Normalny"/>
    <w:link w:val="AkapitzlistZnak"/>
    <w:uiPriority w:val="99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customStyle="1" w:styleId="AkapitzlistZnak">
    <w:name w:val="Akapit z listą Znak"/>
    <w:aliases w:val="normalny tekst Znak,Obiekt Znak,BulletC Znak,Akapit z listą31 Znak,NOWY Znak,Akapit z listą32 Znak"/>
    <w:link w:val="Akapitzlist"/>
    <w:uiPriority w:val="99"/>
    <w:qFormat/>
    <w:locked/>
    <w:rsid w:val="00942606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styleId="Odwoaniedokomentarza">
    <w:name w:val="annotation reference"/>
    <w:uiPriority w:val="99"/>
    <w:semiHidden/>
    <w:unhideWhenUsed/>
    <w:rsid w:val="00A6540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408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link w:val="Tematkomentarza"/>
    <w:uiPriority w:val="99"/>
    <w:semiHidden/>
    <w:rsid w:val="00A65408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27720C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27720C"/>
    <w:rPr>
      <w:rFonts w:ascii="Calibri Light" w:eastAsia="Times New Roman" w:hAnsi="Calibri Light" w:cs="Times New Roman"/>
      <w:b/>
      <w:bCs/>
      <w:color w:val="000000"/>
      <w:kern w:val="28"/>
      <w:sz w:val="32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950B-6D54-44D9-B0B4-6B256CFD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Kłos</dc:creator>
  <cp:keywords/>
  <cp:lastModifiedBy>Agnieszka Janik</cp:lastModifiedBy>
  <cp:revision>3</cp:revision>
  <cp:lastPrinted>2021-08-24T08:56:00Z</cp:lastPrinted>
  <dcterms:created xsi:type="dcterms:W3CDTF">2025-12-14T17:10:00Z</dcterms:created>
  <dcterms:modified xsi:type="dcterms:W3CDTF">2025-12-15T12:08:00Z</dcterms:modified>
</cp:coreProperties>
</file>